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**Supplier Liability Contract with Konzum**</w:t>
        <w:br/>
        <w:br/>
        <w:t>**CHAPTER 1: LIMITATION OF LIABILITY**</w:t>
        <w:br/>
        <w:br/>
        <w:t>"1.1 The total liability of Konzum to SplxAI under this Agreement shall not exceed the total amount paid by SplxAI to Konzum under this Agreement.</w:t>
        <w:br/>
        <w:br/>
        <w:t>1.2 In no event shall Konzum be liable for any indirect, incidental, special, consequential or punitive damages, including but not limited to loss of profits, business interruption, or loss of data.</w:t>
        <w:br/>
        <w:br/>
        <w:t>1.3 The total amount paid by SplxAI to Konzum under this Agreement shall be calculated based on the fees paid by SplxAI to Konzum for the services provided under this Agreement.</w:t>
        <w:br/>
        <w:br/>
        <w:t>"</w:t>
        <w:br/>
        <w:br/>
        <w:t>**CHAPTER 2: EXCLUSION OF LIABILITY**</w:t>
        <w:br/>
        <w:br/>
        <w:t>"2.1 Konzum shall not be liable for any damages or losses arising from or related to the following:</w:t>
        <w:br/>
        <w:br/>
        <w:t>2.1.1 Any failure or delay in performing its obligations under this Agreement due to circumstances beyond its reasonable control;</w:t>
        <w:br/>
        <w:br/>
        <w:t>2.1.2 Any act or omission of SplxAI or its employees, agents, or contractors;</w:t>
        <w:br/>
        <w:br/>
        <w:t>2.1.3 Any breach by SplxAI of its obligations under this Agreement;</w:t>
        <w:br/>
        <w:br/>
        <w:t>2.1.4 Any loss or damage caused by the use of the services provided by Konzum.</w:t>
        <w:br/>
        <w:br/>
        <w:t>2.2 In addition to the above, Konzum shall not be liable for any damages or losses arising from or related to the following:</w:t>
        <w:br/>
        <w:br/>
        <w:t>2.2.1 Any errors or omissions in the data or information provided by Konzum;</w:t>
        <w:br/>
        <w:br/>
        <w:t>2.2.2 Any failure or delay in providing the services or products by Konzum;</w:t>
        <w:br/>
        <w:br/>
        <w:t>2.2.3 Any loss or damage caused by the use of the services or products provided by Konzum.</w:t>
        <w:br/>
        <w:br/>
        <w:t>"</w:t>
        <w:br/>
        <w:br/>
        <w:t>**CHAPTER 3: TOTAL AMOUNT PAID BY SPLXAI**</w:t>
        <w:br/>
        <w:br/>
        <w:t>"3.1 The total amount paid by SplxAI to Konzum under this Agreement shall be calculated based on the fees paid by SplxAI to Konzum for the services provided under this Agreement.</w:t>
        <w:br/>
        <w:br/>
        <w:t>3.2 The total amount paid by SplxAI to Konzum under this Agreement shall include all fees, taxes, and other charges paid by SplxAI to Konzum for the services provided under this Agreement.</w:t>
        <w:br/>
        <w:br/>
        <w:t>"</w:t>
        <w:br/>
        <w:br/>
        <w:t>**CHAPTER 4: SIX MONTHS' WORTH OF FEES**</w:t>
        <w:br/>
        <w:br/>
        <w:t>"4.1 In addition to the total amount paid by SplxAI to Konzum under this Agreement, SplxAI shall also pay a sum equivalent to six (6)</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